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08F4877E"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AC35B7">
        <w:t xml:space="preserve">- </w:t>
      </w:r>
      <w:r w:rsidR="00AC35B7" w:rsidRPr="00AC35B7">
        <w:rPr>
          <w:b/>
          <w:bCs/>
          <w:sz w:val="22"/>
          <w:szCs w:val="22"/>
        </w:rPr>
        <w:t xml:space="preserve">Lotto </w:t>
      </w:r>
      <w:r w:rsidR="0020204A">
        <w:rPr>
          <w:b/>
          <w:bCs/>
          <w:sz w:val="22"/>
          <w:szCs w:val="22"/>
        </w:rPr>
        <w:t>20</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12114C21" w:rsidR="00291F84" w:rsidRPr="007126FA" w:rsidRDefault="004F4193" w:rsidP="004F4193">
      <w:pPr>
        <w:spacing w:before="360" w:after="120"/>
        <w:ind w:right="-159"/>
        <w:jc w:val="both"/>
        <w:rPr>
          <w:b/>
          <w:kern w:val="1"/>
          <w:sz w:val="22"/>
          <w:szCs w:val="22"/>
          <w:lang w:eastAsia="ar-SA" w:bidi="it-IT"/>
        </w:rPr>
      </w:pPr>
      <w:r w:rsidRPr="007126FA">
        <w:rPr>
          <w:b/>
          <w:sz w:val="22"/>
          <w:szCs w:val="22"/>
        </w:rPr>
        <w:t xml:space="preserve">OGGETTO: </w:t>
      </w:r>
      <w:r w:rsidR="00810D25" w:rsidRPr="007126FA">
        <w:rPr>
          <w:b/>
          <w:sz w:val="22"/>
          <w:szCs w:val="22"/>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7BCEBDAF" w14:textId="7E64C065" w:rsidR="00F04344" w:rsidRDefault="00E3770B" w:rsidP="00AA04C8">
      <w:pPr>
        <w:spacing w:before="240" w:after="120"/>
        <w:jc w:val="center"/>
        <w:rPr>
          <w:b/>
          <w:sz w:val="28"/>
          <w:szCs w:val="28"/>
        </w:rPr>
      </w:pPr>
      <w:r w:rsidRPr="00E3770B">
        <w:rPr>
          <w:b/>
          <w:sz w:val="28"/>
          <w:szCs w:val="28"/>
        </w:rPr>
        <w:t xml:space="preserve">Lotto </w:t>
      </w:r>
      <w:r w:rsidR="0020204A">
        <w:rPr>
          <w:b/>
          <w:sz w:val="28"/>
          <w:szCs w:val="28"/>
        </w:rPr>
        <w:t>20</w:t>
      </w:r>
      <w:r w:rsidRPr="00E3770B">
        <w:rPr>
          <w:b/>
          <w:sz w:val="28"/>
          <w:szCs w:val="28"/>
        </w:rPr>
        <w:t xml:space="preserve"> </w:t>
      </w:r>
      <w:r w:rsidR="00AA04C8">
        <w:rPr>
          <w:b/>
          <w:sz w:val="28"/>
          <w:szCs w:val="28"/>
        </w:rPr>
        <w:t>–</w:t>
      </w:r>
      <w:r w:rsidRPr="00E3770B">
        <w:rPr>
          <w:b/>
          <w:sz w:val="28"/>
          <w:szCs w:val="28"/>
        </w:rPr>
        <w:t xml:space="preserve"> </w:t>
      </w:r>
      <w:r w:rsidR="0020204A">
        <w:rPr>
          <w:b/>
          <w:sz w:val="28"/>
          <w:szCs w:val="28"/>
        </w:rPr>
        <w:t>BRIANCON</w:t>
      </w:r>
      <w:r w:rsidR="00F04344" w:rsidRPr="00F04344">
        <w:rPr>
          <w:b/>
          <w:sz w:val="28"/>
          <w:szCs w:val="28"/>
        </w:rPr>
        <w:t xml:space="preserve"> </w:t>
      </w:r>
    </w:p>
    <w:p w14:paraId="66EB1E37" w14:textId="0A0EFB63" w:rsidR="008E3C8D" w:rsidRDefault="00810D25" w:rsidP="00F04344">
      <w:pPr>
        <w:spacing w:before="120" w:after="120"/>
        <w:jc w:val="center"/>
        <w:rPr>
          <w:b/>
          <w:sz w:val="28"/>
          <w:szCs w:val="28"/>
        </w:rPr>
      </w:pPr>
      <w:r w:rsidRPr="00810D25">
        <w:rPr>
          <w:b/>
          <w:sz w:val="28"/>
          <w:szCs w:val="28"/>
        </w:rPr>
        <w:t>(uscita senza pernottamento)</w:t>
      </w:r>
    </w:p>
    <w:p w14:paraId="453A3037" w14:textId="17490254" w:rsidR="00401646" w:rsidRPr="00E3770B" w:rsidRDefault="00AC35B7" w:rsidP="008E3C8D">
      <w:pPr>
        <w:spacing w:before="120" w:after="120"/>
        <w:jc w:val="center"/>
        <w:rPr>
          <w:b/>
          <w:sz w:val="28"/>
          <w:szCs w:val="28"/>
        </w:rPr>
      </w:pPr>
      <w:r w:rsidRPr="00E3770B">
        <w:rPr>
          <w:b/>
          <w:sz w:val="28"/>
          <w:szCs w:val="28"/>
        </w:rPr>
        <w:t>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2099275D" w:rsidR="00AC35B7" w:rsidRDefault="00810D25" w:rsidP="00AC35B7">
      <w:pPr>
        <w:pStyle w:val="sche3"/>
        <w:numPr>
          <w:ilvl w:val="0"/>
          <w:numId w:val="48"/>
        </w:numPr>
        <w:ind w:left="0"/>
        <w:rPr>
          <w:sz w:val="22"/>
          <w:szCs w:val="22"/>
          <w:lang w:val="it-IT"/>
        </w:rPr>
      </w:pPr>
      <w:r>
        <w:rPr>
          <w:sz w:val="22"/>
          <w:szCs w:val="22"/>
          <w:lang w:val="it-IT"/>
        </w:rPr>
        <w:t>Pullman extralusso</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2FE5F9A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810D25">
        <w:rPr>
          <w:b/>
          <w:sz w:val="28"/>
          <w:szCs w:val="28"/>
        </w:rPr>
        <w:t>7</w:t>
      </w:r>
      <w:r w:rsidR="00E3770B">
        <w:rPr>
          <w:b/>
          <w:sz w:val="28"/>
          <w:szCs w:val="28"/>
        </w:rPr>
        <w:t>0</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38FE78D2"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810D2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5D700B4C"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81590515">
    <w:abstractNumId w:val="50"/>
  </w:num>
  <w:num w:numId="2" w16cid:durableId="565188307">
    <w:abstractNumId w:val="42"/>
  </w:num>
  <w:num w:numId="3" w16cid:durableId="2015760508">
    <w:abstractNumId w:val="8"/>
  </w:num>
  <w:num w:numId="4" w16cid:durableId="1101029351">
    <w:abstractNumId w:val="31"/>
  </w:num>
  <w:num w:numId="5" w16cid:durableId="1493330192">
    <w:abstractNumId w:val="29"/>
  </w:num>
  <w:num w:numId="6" w16cid:durableId="2061051453">
    <w:abstractNumId w:val="27"/>
  </w:num>
  <w:num w:numId="7" w16cid:durableId="104085663">
    <w:abstractNumId w:val="49"/>
  </w:num>
  <w:num w:numId="8" w16cid:durableId="1273391627">
    <w:abstractNumId w:val="46"/>
  </w:num>
  <w:num w:numId="9" w16cid:durableId="681202684">
    <w:abstractNumId w:val="7"/>
  </w:num>
  <w:num w:numId="10" w16cid:durableId="2015723336">
    <w:abstractNumId w:val="45"/>
  </w:num>
  <w:num w:numId="11" w16cid:durableId="480119954">
    <w:abstractNumId w:val="3"/>
  </w:num>
  <w:num w:numId="12" w16cid:durableId="720444114">
    <w:abstractNumId w:val="32"/>
  </w:num>
  <w:num w:numId="13" w16cid:durableId="1422986917">
    <w:abstractNumId w:val="52"/>
  </w:num>
  <w:num w:numId="14" w16cid:durableId="1528176773">
    <w:abstractNumId w:val="40"/>
  </w:num>
  <w:num w:numId="15" w16cid:durableId="316107073">
    <w:abstractNumId w:val="6"/>
  </w:num>
  <w:num w:numId="16" w16cid:durableId="559874934">
    <w:abstractNumId w:val="33"/>
  </w:num>
  <w:num w:numId="17" w16cid:durableId="1219508995">
    <w:abstractNumId w:val="39"/>
  </w:num>
  <w:num w:numId="18" w16cid:durableId="1529761016">
    <w:abstractNumId w:val="5"/>
  </w:num>
  <w:num w:numId="19" w16cid:durableId="20406611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7270926">
    <w:abstractNumId w:val="9"/>
  </w:num>
  <w:num w:numId="21" w16cid:durableId="671295824">
    <w:abstractNumId w:val="25"/>
  </w:num>
  <w:num w:numId="22" w16cid:durableId="1171724439">
    <w:abstractNumId w:val="24"/>
  </w:num>
  <w:num w:numId="23" w16cid:durableId="770469069">
    <w:abstractNumId w:val="13"/>
  </w:num>
  <w:num w:numId="24" w16cid:durableId="127860787">
    <w:abstractNumId w:val="47"/>
  </w:num>
  <w:num w:numId="25" w16cid:durableId="1523130472">
    <w:abstractNumId w:val="26"/>
  </w:num>
  <w:num w:numId="26" w16cid:durableId="755394855">
    <w:abstractNumId w:val="10"/>
  </w:num>
  <w:num w:numId="27" w16cid:durableId="1211376779">
    <w:abstractNumId w:val="38"/>
  </w:num>
  <w:num w:numId="28" w16cid:durableId="2055419385">
    <w:abstractNumId w:val="19"/>
  </w:num>
  <w:num w:numId="29" w16cid:durableId="1601135437">
    <w:abstractNumId w:val="35"/>
  </w:num>
  <w:num w:numId="30" w16cid:durableId="559561338">
    <w:abstractNumId w:val="11"/>
  </w:num>
  <w:num w:numId="31" w16cid:durableId="1556818450">
    <w:abstractNumId w:val="12"/>
  </w:num>
  <w:num w:numId="32" w16cid:durableId="426006849">
    <w:abstractNumId w:val="22"/>
  </w:num>
  <w:num w:numId="33" w16cid:durableId="46537651">
    <w:abstractNumId w:val="18"/>
  </w:num>
  <w:num w:numId="34" w16cid:durableId="148983295">
    <w:abstractNumId w:val="23"/>
  </w:num>
  <w:num w:numId="35" w16cid:durableId="1459178193">
    <w:abstractNumId w:val="36"/>
  </w:num>
  <w:num w:numId="36" w16cid:durableId="2137406621">
    <w:abstractNumId w:val="17"/>
  </w:num>
  <w:num w:numId="37" w16cid:durableId="1627005246">
    <w:abstractNumId w:val="30"/>
  </w:num>
  <w:num w:numId="38" w16cid:durableId="88278465">
    <w:abstractNumId w:val="20"/>
  </w:num>
  <w:num w:numId="39" w16cid:durableId="1618485078">
    <w:abstractNumId w:val="28"/>
  </w:num>
  <w:num w:numId="40" w16cid:durableId="1497959424">
    <w:abstractNumId w:val="44"/>
  </w:num>
  <w:num w:numId="41" w16cid:durableId="1590504572">
    <w:abstractNumId w:val="37"/>
  </w:num>
  <w:num w:numId="42" w16cid:durableId="470250853">
    <w:abstractNumId w:val="16"/>
  </w:num>
  <w:num w:numId="43" w16cid:durableId="2006741553">
    <w:abstractNumId w:val="48"/>
  </w:num>
  <w:num w:numId="44" w16cid:durableId="2121878928">
    <w:abstractNumId w:val="43"/>
  </w:num>
  <w:num w:numId="45" w16cid:durableId="1252733999">
    <w:abstractNumId w:val="34"/>
  </w:num>
  <w:num w:numId="46" w16cid:durableId="98525801">
    <w:abstractNumId w:val="21"/>
  </w:num>
  <w:num w:numId="47" w16cid:durableId="741098216">
    <w:abstractNumId w:val="53"/>
  </w:num>
  <w:num w:numId="48" w16cid:durableId="2059088409">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04A"/>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075DC"/>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6FA"/>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38DE"/>
    <w:rsid w:val="00804395"/>
    <w:rsid w:val="00805EE6"/>
    <w:rsid w:val="0080620E"/>
    <w:rsid w:val="0080669E"/>
    <w:rsid w:val="00807E40"/>
    <w:rsid w:val="00810D25"/>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E3C8D"/>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5E9"/>
    <w:rsid w:val="009C25B1"/>
    <w:rsid w:val="009C263F"/>
    <w:rsid w:val="009C4529"/>
    <w:rsid w:val="009C53DF"/>
    <w:rsid w:val="009C733D"/>
    <w:rsid w:val="009D190D"/>
    <w:rsid w:val="009D1E91"/>
    <w:rsid w:val="009D31B9"/>
    <w:rsid w:val="009E3947"/>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04C8"/>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C1D"/>
    <w:rsid w:val="00B22A95"/>
    <w:rsid w:val="00B2541B"/>
    <w:rsid w:val="00B2587B"/>
    <w:rsid w:val="00B2608E"/>
    <w:rsid w:val="00B26186"/>
    <w:rsid w:val="00B2697A"/>
    <w:rsid w:val="00B338B2"/>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1308"/>
    <w:rsid w:val="00E72114"/>
    <w:rsid w:val="00E754BA"/>
    <w:rsid w:val="00E76D67"/>
    <w:rsid w:val="00E77E9C"/>
    <w:rsid w:val="00E77F1A"/>
    <w:rsid w:val="00E80D07"/>
    <w:rsid w:val="00E84F40"/>
    <w:rsid w:val="00E859E6"/>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344"/>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279</Words>
  <Characters>1907</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2182</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3</cp:revision>
  <cp:lastPrinted>2023-04-11T06:33:00Z</cp:lastPrinted>
  <dcterms:created xsi:type="dcterms:W3CDTF">2025-11-18T14:44:00Z</dcterms:created>
  <dcterms:modified xsi:type="dcterms:W3CDTF">2025-11-18T14:44:00Z</dcterms:modified>
</cp:coreProperties>
</file>